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281F1" w14:textId="77777777" w:rsidR="00EB588C" w:rsidRPr="00730DD0" w:rsidRDefault="00EB588C" w:rsidP="00730DD0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93784637"/>
      <w:r w:rsidRPr="00730DD0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4 do SWZ                    </w:t>
      </w:r>
    </w:p>
    <w:p w14:paraId="5EBFBC43" w14:textId="77777777" w:rsidR="00EB588C" w:rsidRPr="00730DD0" w:rsidRDefault="00EB588C" w:rsidP="00730DD0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730DD0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7CA63BA4" w14:textId="77777777" w:rsidR="00EB588C" w:rsidRPr="00730DD0" w:rsidRDefault="00EB588C" w:rsidP="00730DD0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104AF299" w14:textId="77777777" w:rsidR="00EB588C" w:rsidRPr="00730DD0" w:rsidRDefault="00EB588C" w:rsidP="00730DD0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sz w:val="24"/>
          <w:szCs w:val="24"/>
          <w:lang w:eastAsia="ar-SA"/>
        </w:rPr>
        <w:t>Adres Wykonawcy: .......................…………………………</w:t>
      </w:r>
    </w:p>
    <w:p w14:paraId="2649A057" w14:textId="77777777" w:rsidR="00EB588C" w:rsidRPr="00730DD0" w:rsidRDefault="00EB588C" w:rsidP="00730DD0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730DD0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730DD0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730DD0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7198EB64" w14:textId="77777777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128B479A" w14:textId="77777777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730DD0">
        <w:rPr>
          <w:rFonts w:ascii="Arial" w:eastAsia="Arial Unicode MS" w:hAnsi="Arial" w:cs="Arial"/>
          <w:b/>
          <w:sz w:val="24"/>
          <w:szCs w:val="24"/>
          <w:lang w:eastAsia="ar-SA"/>
        </w:rPr>
        <w:br/>
        <w:t>DO TEJ SAMEJ GRUPY KAPITAŁOWEJ</w:t>
      </w:r>
    </w:p>
    <w:p w14:paraId="0446A48F" w14:textId="77777777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2523AB9C" w14:textId="77777777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sz w:val="24"/>
          <w:szCs w:val="24"/>
          <w:lang w:eastAsia="ar-SA"/>
        </w:rPr>
        <w:t xml:space="preserve">Przystąpiwszy do udziału w postępowaniu o udzielenie zamówienia publicznego prowadzonego </w:t>
      </w:r>
      <w:r w:rsidRPr="00730DD0">
        <w:rPr>
          <w:rFonts w:ascii="Arial" w:eastAsia="Arial Unicode MS" w:hAnsi="Arial" w:cs="Arial"/>
          <w:sz w:val="24"/>
          <w:szCs w:val="24"/>
          <w:lang w:eastAsia="ar-SA"/>
        </w:rPr>
        <w:br/>
        <w:t xml:space="preserve">w trybie podstawowym pn. </w:t>
      </w:r>
    </w:p>
    <w:p w14:paraId="647B5936" w14:textId="77777777" w:rsidR="00EB588C" w:rsidRPr="00730DD0" w:rsidRDefault="00EB588C" w:rsidP="00730DD0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730DD0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730DD0">
        <w:rPr>
          <w:rFonts w:ascii="Arial" w:hAnsi="Arial" w:cs="Arial"/>
          <w:b/>
          <w:bCs/>
          <w:sz w:val="24"/>
          <w:szCs w:val="24"/>
        </w:rPr>
        <w:t>Przebudowa ul. Sosnowej 397054 T od ul. Partyzantów do ul. Wiejskiej we Włoszczowie</w:t>
      </w:r>
      <w:r w:rsidRPr="00730DD0">
        <w:rPr>
          <w:rFonts w:ascii="Arial" w:eastAsia="Calibri" w:hAnsi="Arial" w:cs="Arial"/>
          <w:b/>
          <w:bCs/>
          <w:sz w:val="24"/>
          <w:szCs w:val="24"/>
        </w:rPr>
        <w:t xml:space="preserve">” </w:t>
      </w:r>
    </w:p>
    <w:p w14:paraId="6B1A48C7" w14:textId="77777777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sz w:val="24"/>
          <w:szCs w:val="24"/>
          <w:lang w:eastAsia="ar-SA"/>
        </w:rPr>
        <w:t xml:space="preserve"> oświadczam, iż Wykonawca, którego reprezentuję:</w:t>
      </w:r>
    </w:p>
    <w:p w14:paraId="6A66E42A" w14:textId="77777777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084C126D" w14:textId="77777777" w:rsidR="00EB588C" w:rsidRPr="00730DD0" w:rsidRDefault="00EB588C" w:rsidP="00730DD0">
      <w:pPr>
        <w:widowControl w:val="0"/>
        <w:numPr>
          <w:ilvl w:val="0"/>
          <w:numId w:val="49"/>
        </w:num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696B9A0A" w14:textId="77777777" w:rsidR="00EB588C" w:rsidRPr="00730DD0" w:rsidRDefault="00EB588C" w:rsidP="00730DD0">
      <w:pPr>
        <w:widowControl w:val="0"/>
        <w:numPr>
          <w:ilvl w:val="0"/>
          <w:numId w:val="49"/>
        </w:numPr>
        <w:tabs>
          <w:tab w:val="center" w:pos="0"/>
        </w:tabs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1" w:name="_Hlk78136178"/>
      <w:r w:rsidRPr="00730DD0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 *</w:t>
      </w:r>
      <w:r w:rsidRPr="00730DD0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bookmarkEnd w:id="1"/>
    </w:p>
    <w:p w14:paraId="6001658C" w14:textId="77777777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i/>
          <w:sz w:val="24"/>
          <w:szCs w:val="24"/>
          <w:lang w:eastAsia="ar-SA"/>
        </w:rPr>
        <w:t>* niewłaściwe skreślić</w:t>
      </w:r>
    </w:p>
    <w:p w14:paraId="30A185A0" w14:textId="77777777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</w:p>
    <w:p w14:paraId="3F9015D4" w14:textId="77777777" w:rsidR="00EB588C" w:rsidRPr="00730DD0" w:rsidRDefault="00EB588C" w:rsidP="00730DD0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730DD0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</w:t>
      </w:r>
    </w:p>
    <w:p w14:paraId="15A24387" w14:textId="70CA99A1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sz w:val="24"/>
          <w:szCs w:val="24"/>
          <w:lang w:eastAsia="ar-SA"/>
        </w:rPr>
        <w:t xml:space="preserve">pieczątka i podpis Wykonawcy </w:t>
      </w:r>
    </w:p>
    <w:p w14:paraId="0D055FE6" w14:textId="2774B1A5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223CA378" w14:textId="77777777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0B57ECD1" w14:textId="77777777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4724C692" w14:textId="77777777" w:rsidR="00EB588C" w:rsidRPr="00730DD0" w:rsidRDefault="00EB588C" w:rsidP="00730DD0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b/>
          <w:sz w:val="24"/>
          <w:szCs w:val="24"/>
          <w:lang w:eastAsia="ar-SA"/>
        </w:rPr>
        <w:t>Uwaga! Grupa kapitałowa</w:t>
      </w:r>
      <w:r w:rsidRPr="00730DD0">
        <w:rPr>
          <w:rFonts w:ascii="Arial" w:eastAsia="Arial Unicode MS" w:hAnsi="Arial" w:cs="Arial"/>
          <w:sz w:val="24"/>
          <w:szCs w:val="24"/>
          <w:lang w:eastAsia="ar-SA"/>
        </w:rPr>
        <w:t xml:space="preserve"> – </w:t>
      </w:r>
      <w:r w:rsidRPr="00730DD0">
        <w:rPr>
          <w:rFonts w:ascii="Arial" w:eastAsia="Times New Roman" w:hAnsi="Arial" w:cs="Arial"/>
          <w:sz w:val="24"/>
          <w:szCs w:val="24"/>
          <w:lang w:eastAsia="ar-SA"/>
        </w:rPr>
        <w:t xml:space="preserve">według art. 4 pkt 14 ustawy z dnia 16 lutego 2007r. o ochronie konkurencji i konsumentów (Dz. U. z 2024r. poz. 1616 ze zm.) – </w:t>
      </w:r>
      <w:r w:rsidRPr="00730DD0">
        <w:rPr>
          <w:rFonts w:ascii="Arial" w:eastAsia="Arial Unicode MS" w:hAnsi="Arial" w:cs="Arial"/>
          <w:sz w:val="24"/>
          <w:szCs w:val="24"/>
          <w:lang w:eastAsia="ar-SA"/>
        </w:rPr>
        <w:t>rozumie się przez to wszystkich przedsiębiorców, który są kontrolowani w sposób bezpośredni lub pośredni przez jednego przedsiębiorcę, w tym również tego przedsiębiorcę.</w:t>
      </w:r>
    </w:p>
    <w:p w14:paraId="68E2B52A" w14:textId="77777777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419"/>
      </w:tblGrid>
      <w:tr w:rsidR="00EB588C" w:rsidRPr="00730DD0" w14:paraId="50E0B13F" w14:textId="77777777" w:rsidTr="00D1713B">
        <w:trPr>
          <w:trHeight w:val="390"/>
        </w:trPr>
        <w:tc>
          <w:tcPr>
            <w:tcW w:w="341" w:type="pct"/>
            <w:vAlign w:val="center"/>
          </w:tcPr>
          <w:p w14:paraId="5C4CFC33" w14:textId="77777777" w:rsidR="00EB588C" w:rsidRPr="00730DD0" w:rsidRDefault="00EB588C" w:rsidP="00730DD0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730DD0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lastRenderedPageBreak/>
              <w:t>L.p.</w:t>
            </w:r>
          </w:p>
        </w:tc>
        <w:tc>
          <w:tcPr>
            <w:tcW w:w="4659" w:type="pct"/>
            <w:vAlign w:val="center"/>
          </w:tcPr>
          <w:p w14:paraId="1074189B" w14:textId="77777777" w:rsidR="00EB588C" w:rsidRPr="00730DD0" w:rsidRDefault="00EB588C" w:rsidP="00730DD0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730DD0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EB588C" w:rsidRPr="00730DD0" w14:paraId="755C6F8C" w14:textId="77777777" w:rsidTr="00D1713B">
        <w:trPr>
          <w:trHeight w:val="388"/>
        </w:trPr>
        <w:tc>
          <w:tcPr>
            <w:tcW w:w="341" w:type="pct"/>
            <w:vAlign w:val="center"/>
          </w:tcPr>
          <w:p w14:paraId="56FCADE7" w14:textId="77777777" w:rsidR="00EB588C" w:rsidRPr="00730DD0" w:rsidRDefault="00EB588C" w:rsidP="00730DD0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6A865F6" w14:textId="77777777" w:rsidR="00EB588C" w:rsidRPr="00730DD0" w:rsidRDefault="00EB588C" w:rsidP="00730DD0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  <w:tr w:rsidR="00EB588C" w:rsidRPr="00730DD0" w14:paraId="754A6094" w14:textId="77777777" w:rsidTr="00D1713B">
        <w:trPr>
          <w:trHeight w:val="480"/>
        </w:trPr>
        <w:tc>
          <w:tcPr>
            <w:tcW w:w="341" w:type="pct"/>
            <w:vAlign w:val="center"/>
          </w:tcPr>
          <w:p w14:paraId="76303E40" w14:textId="77777777" w:rsidR="00EB588C" w:rsidRPr="00730DD0" w:rsidRDefault="00EB588C" w:rsidP="00730DD0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3D108C6" w14:textId="77777777" w:rsidR="00EB588C" w:rsidRPr="00730DD0" w:rsidRDefault="00EB588C" w:rsidP="00730DD0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</w:tbl>
    <w:p w14:paraId="41680700" w14:textId="77777777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4EE160F1" w14:textId="77777777" w:rsidR="00EB588C" w:rsidRPr="00730DD0" w:rsidRDefault="00EB588C" w:rsidP="00730DD0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730DD0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750E481" w14:textId="42CFE008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sz w:val="24"/>
          <w:szCs w:val="24"/>
          <w:lang w:eastAsia="ar-SA"/>
        </w:rPr>
        <w:t xml:space="preserve">podpis Wykonawcy </w:t>
      </w:r>
    </w:p>
    <w:p w14:paraId="355AF25E" w14:textId="3BD26B9F" w:rsidR="00EB588C" w:rsidRPr="00730DD0" w:rsidRDefault="00EB588C" w:rsidP="00730DD0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30DD0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7D10E141" w14:textId="77777777" w:rsidR="00EB588C" w:rsidRPr="00730DD0" w:rsidRDefault="00EB588C" w:rsidP="00730DD0">
      <w:p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730DD0">
        <w:rPr>
          <w:rFonts w:ascii="Arial" w:eastAsia="Calibri" w:hAnsi="Arial" w:cs="Arial"/>
          <w:sz w:val="24"/>
          <w:szCs w:val="24"/>
          <w:lang w:eastAsia="ar-SA"/>
        </w:rPr>
        <w:tab/>
      </w:r>
      <w:r w:rsidRPr="00730DD0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 </w:t>
      </w:r>
      <w:r w:rsidRPr="00730DD0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bookmarkEnd w:id="0"/>
    <w:p w14:paraId="2C6BE92C" w14:textId="7C198384" w:rsidR="006A257E" w:rsidRPr="00730DD0" w:rsidRDefault="006A257E" w:rsidP="00730DD0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730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WenQuanYi Zen He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" w15:restartNumberingAfterBreak="0">
    <w:nsid w:val="00000003"/>
    <w:multiLevelType w:val="multilevel"/>
    <w:tmpl w:val="D3E0E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000005"/>
    <w:multiLevelType w:val="multilevel"/>
    <w:tmpl w:val="E32A420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06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5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6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7" w15:restartNumberingAfterBreak="0">
    <w:nsid w:val="0000000A"/>
    <w:multiLevelType w:val="singleLevel"/>
    <w:tmpl w:val="2AAC829E"/>
    <w:lvl w:ilvl="0">
      <w:start w:val="1"/>
      <w:numFmt w:val="decimal"/>
      <w:lvlText w:val="%1)"/>
      <w:lvlJc w:val="left"/>
      <w:pPr>
        <w:ind w:left="1500" w:hanging="360"/>
      </w:pPr>
      <w:rPr>
        <w:rFonts w:hint="default"/>
        <w:sz w:val="24"/>
        <w:szCs w:val="24"/>
        <w:lang w:eastAsia="pl-PL"/>
      </w:rPr>
    </w:lvl>
  </w:abstractNum>
  <w:abstractNum w:abstractNumId="8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9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0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1" w15:restartNumberingAfterBreak="0">
    <w:nsid w:val="00000011"/>
    <w:multiLevelType w:val="singleLevel"/>
    <w:tmpl w:val="CDB2DD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2" w15:restartNumberingAfterBreak="0">
    <w:nsid w:val="00000012"/>
    <w:multiLevelType w:val="singleLevel"/>
    <w:tmpl w:val="44F86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40"/>
      </w:rPr>
    </w:lvl>
  </w:abstractNum>
  <w:abstractNum w:abstractNumId="13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14" w15:restartNumberingAfterBreak="0">
    <w:nsid w:val="00000015"/>
    <w:multiLevelType w:val="singleLevel"/>
    <w:tmpl w:val="00000015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15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7"/>
    <w:multiLevelType w:val="singleLevel"/>
    <w:tmpl w:val="2E561D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color w:val="auto"/>
        <w:sz w:val="24"/>
        <w:szCs w:val="24"/>
        <w:lang w:eastAsia="pl-PL"/>
      </w:rPr>
    </w:lvl>
  </w:abstractNum>
  <w:abstractNum w:abstractNumId="17" w15:restartNumberingAfterBreak="0">
    <w:nsid w:val="00000018"/>
    <w:multiLevelType w:val="singleLevel"/>
    <w:tmpl w:val="000000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18" w15:restartNumberingAfterBreak="0">
    <w:nsid w:val="00000019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19" w15:restartNumberingAfterBreak="0">
    <w:nsid w:val="0000001A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20" w15:restartNumberingAfterBreak="0">
    <w:nsid w:val="0000001B"/>
    <w:multiLevelType w:val="multilevel"/>
    <w:tmpl w:val="BB52EC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WenQuanYi Zen Hei" w:hAnsi="Times New Roman" w:cs="Times New Roman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sz w:val="24"/>
        <w:szCs w:val="24"/>
        <w:lang w:eastAsia="pl-PL"/>
      </w:rPr>
    </w:lvl>
  </w:abstractNum>
  <w:abstractNum w:abstractNumId="22" w15:restartNumberingAfterBreak="0">
    <w:nsid w:val="0000001D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  <w:lang w:eastAsia="pl-PL"/>
      </w:rPr>
    </w:lvl>
  </w:abstractNum>
  <w:abstractNum w:abstractNumId="23" w15:restartNumberingAfterBreak="0">
    <w:nsid w:val="0000001E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24" w15:restartNumberingAfterBreak="0">
    <w:nsid w:val="00000020"/>
    <w:multiLevelType w:val="singleLevel"/>
    <w:tmpl w:val="2AAC82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5" w15:restartNumberingAfterBreak="0">
    <w:nsid w:val="00000021"/>
    <w:multiLevelType w:val="singleLevel"/>
    <w:tmpl w:val="DD6299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</w:abstractNum>
  <w:abstractNum w:abstractNumId="26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sz w:val="24"/>
        <w:szCs w:val="24"/>
        <w:lang w:eastAsia="pl-PL"/>
      </w:rPr>
    </w:lvl>
  </w:abstractNum>
  <w:abstractNum w:abstractNumId="27" w15:restartNumberingAfterBreak="0">
    <w:nsid w:val="00000025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  <w:lang w:eastAsia="pl-PL"/>
      </w:rPr>
    </w:lvl>
  </w:abstractNum>
  <w:abstractNum w:abstractNumId="28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29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30" w15:restartNumberingAfterBreak="0">
    <w:nsid w:val="00000029"/>
    <w:multiLevelType w:val="singleLevel"/>
    <w:tmpl w:val="00000029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31" w15:restartNumberingAfterBreak="0">
    <w:nsid w:val="0000002A"/>
    <w:multiLevelType w:val="singleLevel"/>
    <w:tmpl w:val="90E8916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  <w:lang w:eastAsia="pl-PL"/>
      </w:rPr>
    </w:lvl>
  </w:abstractNum>
  <w:abstractNum w:abstractNumId="32" w15:restartNumberingAfterBreak="0">
    <w:nsid w:val="0000002B"/>
    <w:multiLevelType w:val="singleLevel"/>
    <w:tmpl w:val="5F98E31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3" w15:restartNumberingAfterBreak="0">
    <w:nsid w:val="0000002C"/>
    <w:multiLevelType w:val="singleLevel"/>
    <w:tmpl w:val="D8B04F02"/>
    <w:name w:val="WW8Num5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4" w15:restartNumberingAfterBreak="0">
    <w:nsid w:val="0000002E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5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30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31"/>
    <w:multiLevelType w:val="singleLevel"/>
    <w:tmpl w:val="B90A22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38" w15:restartNumberingAfterBreak="0">
    <w:nsid w:val="00000032"/>
    <w:multiLevelType w:val="singleLevel"/>
    <w:tmpl w:val="0000003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39" w15:restartNumberingAfterBreak="0">
    <w:nsid w:val="00000033"/>
    <w:multiLevelType w:val="singleLevel"/>
    <w:tmpl w:val="8CD40D8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40" w15:restartNumberingAfterBreak="0">
    <w:nsid w:val="01C51B74"/>
    <w:multiLevelType w:val="hybridMultilevel"/>
    <w:tmpl w:val="A42EF842"/>
    <w:lvl w:ilvl="0" w:tplc="9BEE6AF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0B0E55EC"/>
    <w:multiLevelType w:val="hybridMultilevel"/>
    <w:tmpl w:val="21F06F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F23DCF"/>
    <w:multiLevelType w:val="multilevel"/>
    <w:tmpl w:val="E4982A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5" w15:restartNumberingAfterBreak="0">
    <w:nsid w:val="4D6321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46" w15:restartNumberingAfterBreak="0">
    <w:nsid w:val="60101D63"/>
    <w:multiLevelType w:val="hybridMultilevel"/>
    <w:tmpl w:val="3872B6C4"/>
    <w:lvl w:ilvl="0" w:tplc="EE2475D0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47" w15:restartNumberingAfterBreak="0">
    <w:nsid w:val="60513C64"/>
    <w:multiLevelType w:val="hybridMultilevel"/>
    <w:tmpl w:val="2F261A66"/>
    <w:lvl w:ilvl="0" w:tplc="07663A22">
      <w:start w:val="4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E35102"/>
    <w:multiLevelType w:val="hybridMultilevel"/>
    <w:tmpl w:val="FE523174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4081557">
    <w:abstractNumId w:val="29"/>
  </w:num>
  <w:num w:numId="2" w16cid:durableId="1914120343">
    <w:abstractNumId w:val="1"/>
  </w:num>
  <w:num w:numId="3" w16cid:durableId="54818599">
    <w:abstractNumId w:val="2"/>
  </w:num>
  <w:num w:numId="4" w16cid:durableId="91781471">
    <w:abstractNumId w:val="3"/>
  </w:num>
  <w:num w:numId="5" w16cid:durableId="1961375693">
    <w:abstractNumId w:val="4"/>
  </w:num>
  <w:num w:numId="6" w16cid:durableId="2032297516">
    <w:abstractNumId w:val="5"/>
  </w:num>
  <w:num w:numId="7" w16cid:durableId="859708743">
    <w:abstractNumId w:val="7"/>
  </w:num>
  <w:num w:numId="8" w16cid:durableId="1607275216">
    <w:abstractNumId w:val="9"/>
  </w:num>
  <w:num w:numId="9" w16cid:durableId="2054034797">
    <w:abstractNumId w:val="10"/>
  </w:num>
  <w:num w:numId="10" w16cid:durableId="268589787">
    <w:abstractNumId w:val="12"/>
  </w:num>
  <w:num w:numId="11" w16cid:durableId="1896504593">
    <w:abstractNumId w:val="13"/>
  </w:num>
  <w:num w:numId="12" w16cid:durableId="1870756651">
    <w:abstractNumId w:val="14"/>
  </w:num>
  <w:num w:numId="13" w16cid:durableId="1832794506">
    <w:abstractNumId w:val="18"/>
  </w:num>
  <w:num w:numId="14" w16cid:durableId="564755771">
    <w:abstractNumId w:val="19"/>
  </w:num>
  <w:num w:numId="15" w16cid:durableId="1148518775">
    <w:abstractNumId w:val="21"/>
  </w:num>
  <w:num w:numId="16" w16cid:durableId="1249002005">
    <w:abstractNumId w:val="22"/>
  </w:num>
  <w:num w:numId="17" w16cid:durableId="1781144506">
    <w:abstractNumId w:val="23"/>
  </w:num>
  <w:num w:numId="18" w16cid:durableId="2073192970">
    <w:abstractNumId w:val="25"/>
  </w:num>
  <w:num w:numId="19" w16cid:durableId="496697925">
    <w:abstractNumId w:val="26"/>
  </w:num>
  <w:num w:numId="20" w16cid:durableId="524563933">
    <w:abstractNumId w:val="27"/>
  </w:num>
  <w:num w:numId="21" w16cid:durableId="962878887">
    <w:abstractNumId w:val="28"/>
  </w:num>
  <w:num w:numId="22" w16cid:durableId="646402997">
    <w:abstractNumId w:val="31"/>
  </w:num>
  <w:num w:numId="23" w16cid:durableId="51538996">
    <w:abstractNumId w:val="0"/>
  </w:num>
  <w:num w:numId="24" w16cid:durableId="1574849838">
    <w:abstractNumId w:val="6"/>
  </w:num>
  <w:num w:numId="25" w16cid:durableId="1181899015">
    <w:abstractNumId w:val="8"/>
  </w:num>
  <w:num w:numId="26" w16cid:durableId="1659503522">
    <w:abstractNumId w:val="11"/>
  </w:num>
  <w:num w:numId="27" w16cid:durableId="2085639669">
    <w:abstractNumId w:val="15"/>
  </w:num>
  <w:num w:numId="28" w16cid:durableId="1896505980">
    <w:abstractNumId w:val="16"/>
  </w:num>
  <w:num w:numId="29" w16cid:durableId="775247180">
    <w:abstractNumId w:val="17"/>
  </w:num>
  <w:num w:numId="30" w16cid:durableId="840778620">
    <w:abstractNumId w:val="20"/>
  </w:num>
  <w:num w:numId="31" w16cid:durableId="236130157">
    <w:abstractNumId w:val="24"/>
  </w:num>
  <w:num w:numId="32" w16cid:durableId="281113130">
    <w:abstractNumId w:val="30"/>
  </w:num>
  <w:num w:numId="33" w16cid:durableId="1598906574">
    <w:abstractNumId w:val="32"/>
  </w:num>
  <w:num w:numId="34" w16cid:durableId="870844687">
    <w:abstractNumId w:val="33"/>
  </w:num>
  <w:num w:numId="35" w16cid:durableId="828836441">
    <w:abstractNumId w:val="34"/>
  </w:num>
  <w:num w:numId="36" w16cid:durableId="125198892">
    <w:abstractNumId w:val="35"/>
  </w:num>
  <w:num w:numId="37" w16cid:durableId="1809006023">
    <w:abstractNumId w:val="36"/>
  </w:num>
  <w:num w:numId="38" w16cid:durableId="166527353">
    <w:abstractNumId w:val="37"/>
  </w:num>
  <w:num w:numId="39" w16cid:durableId="1880698980">
    <w:abstractNumId w:val="38"/>
  </w:num>
  <w:num w:numId="40" w16cid:durableId="1646352131">
    <w:abstractNumId w:val="39"/>
  </w:num>
  <w:num w:numId="41" w16cid:durableId="623922847">
    <w:abstractNumId w:val="46"/>
  </w:num>
  <w:num w:numId="42" w16cid:durableId="1350453579">
    <w:abstractNumId w:val="41"/>
  </w:num>
  <w:num w:numId="43" w16cid:durableId="282925834">
    <w:abstractNumId w:val="40"/>
  </w:num>
  <w:num w:numId="44" w16cid:durableId="713894973">
    <w:abstractNumId w:val="47"/>
  </w:num>
  <w:num w:numId="45" w16cid:durableId="362021921">
    <w:abstractNumId w:val="42"/>
  </w:num>
  <w:num w:numId="46" w16cid:durableId="1882591252">
    <w:abstractNumId w:val="44"/>
  </w:num>
  <w:num w:numId="47" w16cid:durableId="733312350">
    <w:abstractNumId w:val="48"/>
  </w:num>
  <w:num w:numId="48" w16cid:durableId="461196958">
    <w:abstractNumId w:val="45"/>
  </w:num>
  <w:num w:numId="49" w16cid:durableId="41216519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88C"/>
    <w:rsid w:val="000657A5"/>
    <w:rsid w:val="006A257E"/>
    <w:rsid w:val="00730DD0"/>
    <w:rsid w:val="00BB6E88"/>
    <w:rsid w:val="00EB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A081A"/>
  <w15:chartTrackingRefBased/>
  <w15:docId w15:val="{BCEC79BD-8F9F-4FBE-AA69-4587A959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88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58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58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58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58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58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58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58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58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58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58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58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58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58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58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58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58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58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58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58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58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58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58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58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58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EB58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58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58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58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588C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qFormat/>
    <w:locked/>
    <w:rsid w:val="00EB5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2025-10-06T10:23:00Z</cp:lastPrinted>
  <dcterms:created xsi:type="dcterms:W3CDTF">2025-10-06T10:24:00Z</dcterms:created>
  <dcterms:modified xsi:type="dcterms:W3CDTF">2025-10-06T10:24:00Z</dcterms:modified>
</cp:coreProperties>
</file>